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FD9" w:rsidRDefault="00A43FD9" w:rsidP="00A43FD9">
      <w:pPr>
        <w:jc w:val="right"/>
        <w:rPr>
          <w:rFonts w:eastAsia="Calibri" w:cstheme="minorHAnsi"/>
          <w:b/>
        </w:rPr>
      </w:pPr>
      <w:r w:rsidRPr="00462D4F">
        <w:rPr>
          <w:rFonts w:cstheme="minorHAnsi"/>
          <w:b/>
          <w:snapToGrid w:val="0"/>
        </w:rPr>
        <w:t xml:space="preserve">Załącznik nr </w:t>
      </w:r>
      <w:r w:rsidR="003A778F">
        <w:rPr>
          <w:rFonts w:cstheme="minorHAnsi"/>
          <w:b/>
          <w:snapToGrid w:val="0"/>
        </w:rPr>
        <w:t>3</w:t>
      </w:r>
      <w:r w:rsidR="00147B35">
        <w:rPr>
          <w:rFonts w:cstheme="minorHAnsi"/>
          <w:b/>
          <w:snapToGrid w:val="0"/>
        </w:rPr>
        <w:t>a</w:t>
      </w:r>
      <w:r w:rsidRPr="00462D4F">
        <w:rPr>
          <w:rFonts w:cstheme="minorHAnsi"/>
          <w:b/>
          <w:snapToGrid w:val="0"/>
        </w:rPr>
        <w:t xml:space="preserve"> do SWZ</w:t>
      </w:r>
      <w:r w:rsidR="00240541">
        <w:rPr>
          <w:rFonts w:cstheme="minorHAnsi"/>
          <w:b/>
          <w:snapToGrid w:val="0"/>
        </w:rPr>
        <w:t xml:space="preserve">, </w:t>
      </w:r>
      <w:r w:rsidR="00240541" w:rsidRPr="00462D4F">
        <w:rPr>
          <w:rFonts w:eastAsia="Calibri" w:cstheme="minorHAnsi"/>
          <w:b/>
        </w:rPr>
        <w:t>UCZKIN</w:t>
      </w:r>
      <w:r w:rsidR="00240541">
        <w:rPr>
          <w:rFonts w:eastAsia="Calibri" w:cstheme="minorHAnsi"/>
          <w:b/>
        </w:rPr>
        <w:t>.ZP.</w:t>
      </w:r>
      <w:r w:rsidR="0014407E">
        <w:rPr>
          <w:rFonts w:eastAsia="Calibri" w:cstheme="minorHAnsi"/>
          <w:b/>
        </w:rPr>
        <w:t>1</w:t>
      </w:r>
      <w:r w:rsidR="00147B35">
        <w:rPr>
          <w:rFonts w:eastAsia="Calibri" w:cstheme="minorHAnsi"/>
          <w:b/>
        </w:rPr>
        <w:t>8</w:t>
      </w:r>
      <w:r w:rsidR="00240541">
        <w:rPr>
          <w:rFonts w:eastAsia="Calibri" w:cstheme="minorHAnsi"/>
          <w:b/>
        </w:rPr>
        <w:t>.2025.TP</w:t>
      </w:r>
    </w:p>
    <w:p w:rsidR="00240541" w:rsidRDefault="00240541" w:rsidP="00A43FD9">
      <w:pPr>
        <w:jc w:val="right"/>
        <w:rPr>
          <w:rFonts w:cstheme="minorHAnsi"/>
        </w:rPr>
      </w:pPr>
    </w:p>
    <w:p w:rsidR="0014407E" w:rsidRDefault="0014407E" w:rsidP="00A43FD9">
      <w:pPr>
        <w:jc w:val="right"/>
        <w:rPr>
          <w:rFonts w:cstheme="minorHAnsi"/>
        </w:rPr>
      </w:pPr>
    </w:p>
    <w:p w:rsidR="0014407E" w:rsidRDefault="0014407E" w:rsidP="00A43FD9">
      <w:pPr>
        <w:jc w:val="right"/>
        <w:rPr>
          <w:rFonts w:cstheme="minorHAnsi"/>
        </w:rPr>
      </w:pPr>
    </w:p>
    <w:p w:rsidR="00240541" w:rsidRPr="00462D4F" w:rsidRDefault="00240541" w:rsidP="00A43FD9">
      <w:pPr>
        <w:jc w:val="right"/>
        <w:rPr>
          <w:rFonts w:cstheme="minorHAnsi"/>
        </w:rPr>
      </w:pPr>
    </w:p>
    <w:p w:rsidR="00A43FD9" w:rsidRPr="00462D4F" w:rsidRDefault="00A43FD9" w:rsidP="00FF52C3">
      <w:pPr>
        <w:rPr>
          <w:rFonts w:cstheme="minorHAnsi"/>
          <w:b/>
          <w:color w:val="FF0000"/>
        </w:rPr>
      </w:pPr>
    </w:p>
    <w:p w:rsidR="00A43FD9" w:rsidRPr="00FF52C3" w:rsidRDefault="00A43FD9" w:rsidP="00FF52C3">
      <w:pPr>
        <w:autoSpaceDE w:val="0"/>
        <w:autoSpaceDN w:val="0"/>
        <w:adjustRightInd w:val="0"/>
        <w:rPr>
          <w:rFonts w:cstheme="minorHAnsi"/>
          <w:b/>
          <w:iCs/>
          <w:u w:val="thick" w:color="FF9933"/>
        </w:rPr>
      </w:pPr>
      <w:r w:rsidRPr="00FF52C3">
        <w:rPr>
          <w:rFonts w:cstheme="minorHAnsi"/>
          <w:b/>
          <w:iCs/>
          <w:u w:val="thick" w:color="FF9933"/>
        </w:rPr>
        <w:t xml:space="preserve">UWAGA!!! </w:t>
      </w:r>
    </w:p>
    <w:p w:rsidR="00A43FD9" w:rsidRPr="00462D4F" w:rsidRDefault="00A43FD9" w:rsidP="00FF52C3">
      <w:pPr>
        <w:autoSpaceDE w:val="0"/>
        <w:autoSpaceDN w:val="0"/>
        <w:adjustRightInd w:val="0"/>
        <w:rPr>
          <w:rFonts w:cstheme="minorHAnsi"/>
          <w:b/>
        </w:rPr>
      </w:pPr>
      <w:r w:rsidRPr="00462D4F">
        <w:rPr>
          <w:rFonts w:cstheme="minorHAnsi"/>
          <w:b/>
          <w:iCs/>
        </w:rPr>
        <w:t xml:space="preserve">Niniejsze zobowiązanie wypełnia podmiot trzeci w przypadku, </w:t>
      </w:r>
      <w:r w:rsidRPr="00462D4F">
        <w:rPr>
          <w:rFonts w:cstheme="minorHAnsi"/>
          <w:b/>
        </w:rPr>
        <w:t xml:space="preserve">gdy wykonawca polega na jego zdolnościach technicznych lub zawodowych lub sytuacji finansowej lub ekonomicznej. </w:t>
      </w:r>
    </w:p>
    <w:p w:rsidR="00A43FD9" w:rsidRPr="00FF52C3" w:rsidRDefault="00A43FD9" w:rsidP="00FF52C3">
      <w:pPr>
        <w:autoSpaceDE w:val="0"/>
        <w:autoSpaceDN w:val="0"/>
        <w:adjustRightInd w:val="0"/>
        <w:rPr>
          <w:rFonts w:cstheme="minorHAnsi"/>
          <w:b/>
          <w:iCs/>
          <w:u w:val="thick" w:color="FF9933"/>
        </w:rPr>
      </w:pPr>
      <w:r w:rsidRPr="00FF52C3">
        <w:rPr>
          <w:rFonts w:cstheme="minorHAnsi"/>
          <w:b/>
          <w:iCs/>
          <w:u w:val="thick" w:color="FF9933"/>
        </w:rPr>
        <w:t xml:space="preserve">Zobowiązanie należy złożyć wraz z ofertą </w:t>
      </w:r>
      <w:r w:rsidR="00FF52C3" w:rsidRPr="00FF52C3">
        <w:rPr>
          <w:rFonts w:cstheme="minorHAnsi"/>
          <w:b/>
          <w:iCs/>
          <w:u w:val="thick" w:color="FF9933"/>
        </w:rPr>
        <w:t>W</w:t>
      </w:r>
      <w:r w:rsidRPr="00FF52C3">
        <w:rPr>
          <w:rFonts w:cstheme="minorHAnsi"/>
          <w:b/>
          <w:iCs/>
          <w:u w:val="thick" w:color="FF9933"/>
        </w:rPr>
        <w:t xml:space="preserve">ykonawcy. </w:t>
      </w:r>
    </w:p>
    <w:p w:rsidR="00A43FD9" w:rsidRPr="00462D4F" w:rsidRDefault="00A43FD9" w:rsidP="00FF52C3">
      <w:pPr>
        <w:autoSpaceDE w:val="0"/>
        <w:autoSpaceDN w:val="0"/>
        <w:adjustRightInd w:val="0"/>
        <w:rPr>
          <w:rFonts w:cstheme="minorHAnsi"/>
          <w:b/>
        </w:rPr>
      </w:pPr>
      <w:r w:rsidRPr="00462D4F">
        <w:rPr>
          <w:rFonts w:cstheme="minorHAnsi"/>
          <w:b/>
        </w:rPr>
        <w:t xml:space="preserve">Zobowiązanie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 – kwalifikowanym podpisem elektronicznym, podpisem zaufanym lub podpisem osobistym. </w:t>
      </w:r>
    </w:p>
    <w:p w:rsidR="00A43FD9" w:rsidRDefault="00A43FD9" w:rsidP="00FF52C3">
      <w:pPr>
        <w:rPr>
          <w:rFonts w:cstheme="minorHAnsi"/>
          <w:iCs/>
          <w:color w:val="FF0000"/>
        </w:rPr>
      </w:pPr>
    </w:p>
    <w:p w:rsidR="00FF52C3" w:rsidRDefault="00FF52C3" w:rsidP="00FF52C3">
      <w:pPr>
        <w:rPr>
          <w:rFonts w:cstheme="minorHAnsi"/>
          <w:iCs/>
          <w:color w:val="FF0000"/>
        </w:rPr>
      </w:pPr>
    </w:p>
    <w:p w:rsidR="00FF52C3" w:rsidRDefault="00FF52C3" w:rsidP="00FF52C3">
      <w:pPr>
        <w:rPr>
          <w:rFonts w:cstheme="minorHAnsi"/>
          <w:iCs/>
          <w:color w:val="FF0000"/>
        </w:rPr>
      </w:pPr>
    </w:p>
    <w:p w:rsidR="00FF52C3" w:rsidRDefault="00FF52C3" w:rsidP="00FF52C3">
      <w:pPr>
        <w:pStyle w:val="Podtytu2"/>
      </w:pPr>
      <w:r>
        <w:t>ZOBOWIĄZANIE</w:t>
      </w:r>
    </w:p>
    <w:p w:rsidR="0014407E" w:rsidRDefault="0014407E" w:rsidP="00FF52C3">
      <w:pPr>
        <w:pStyle w:val="Podtytu3"/>
      </w:pPr>
      <w:r>
        <w:t>Na potrzeby postępowania o udzielenie zamówienia publicznego:</w:t>
      </w:r>
    </w:p>
    <w:p w:rsidR="00147B35" w:rsidRPr="00B96601" w:rsidRDefault="00147B35" w:rsidP="00147B35">
      <w:pPr>
        <w:pStyle w:val="Podtytu2"/>
      </w:pPr>
      <w:bookmarkStart w:id="0" w:name="_GoBack"/>
      <w:r w:rsidRPr="00B96601">
        <w:t>Świadczenie komplekso</w:t>
      </w:r>
      <w:r>
        <w:t xml:space="preserve">wych usług całodziennego </w:t>
      </w:r>
      <w:r w:rsidRPr="00B96601">
        <w:t>żywienia pacjentów</w:t>
      </w:r>
      <w:r>
        <w:t>.</w:t>
      </w:r>
      <w:r w:rsidRPr="00B96601">
        <w:t xml:space="preserve"> UCZKIN</w:t>
      </w:r>
      <w:r>
        <w:t>.ZP.18.2025.TP</w:t>
      </w:r>
    </w:p>
    <w:bookmarkEnd w:id="0"/>
    <w:p w:rsidR="00FF52C3" w:rsidRPr="00587AA8" w:rsidRDefault="00FF52C3" w:rsidP="00FF52C3">
      <w:pPr>
        <w:rPr>
          <w:u w:val="single"/>
          <w:lang w:eastAsia="ar-SA"/>
        </w:rPr>
      </w:pPr>
      <w:r w:rsidRPr="00587AA8">
        <w:rPr>
          <w:u w:val="single"/>
          <w:lang w:eastAsia="ar-SA"/>
        </w:rPr>
        <w:t>Wykonawca</w:t>
      </w:r>
      <w:r>
        <w:rPr>
          <w:u w:val="single"/>
          <w:lang w:eastAsia="ar-SA"/>
        </w:rPr>
        <w:t xml:space="preserve"> / Wykonawcy</w:t>
      </w:r>
      <w:r w:rsidRPr="00587AA8">
        <w:rPr>
          <w:u w:val="single"/>
          <w:lang w:eastAsia="ar-SA"/>
        </w:rPr>
        <w:t>:</w:t>
      </w:r>
    </w:p>
    <w:p w:rsidR="00FF52C3" w:rsidRPr="00587AA8" w:rsidRDefault="00FF52C3" w:rsidP="00FF52C3">
      <w:pPr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</w:t>
      </w:r>
    </w:p>
    <w:p w:rsidR="00FF52C3" w:rsidRPr="00587AA8" w:rsidRDefault="00FF52C3" w:rsidP="00FF52C3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  <w:r w:rsidRPr="00427C9E">
        <w:rPr>
          <w:lang w:eastAsia="ar-SA"/>
        </w:rPr>
        <w:t xml:space="preserve"> </w:t>
      </w:r>
      <w:r w:rsidRPr="00587AA8">
        <w:rPr>
          <w:lang w:eastAsia="ar-SA"/>
        </w:rPr>
        <w:t>...............................................</w:t>
      </w:r>
    </w:p>
    <w:p w:rsidR="00FF52C3" w:rsidRPr="00587AA8" w:rsidRDefault="00FF52C3" w:rsidP="00FF52C3">
      <w:pPr>
        <w:rPr>
          <w:lang w:eastAsia="ar-SA"/>
        </w:rPr>
      </w:pPr>
      <w:r w:rsidRPr="00587AA8">
        <w:rPr>
          <w:lang w:eastAsia="ar-SA"/>
        </w:rPr>
        <w:t>(</w:t>
      </w:r>
      <w:r w:rsidRPr="00587AA8">
        <w:rPr>
          <w:i/>
        </w:rPr>
        <w:t>pełna nazwa/firma, adres</w:t>
      </w:r>
      <w:r>
        <w:rPr>
          <w:i/>
        </w:rPr>
        <w:t>, KRS, NIP</w:t>
      </w:r>
      <w:r w:rsidRPr="00587AA8">
        <w:rPr>
          <w:lang w:eastAsia="ar-SA"/>
        </w:rPr>
        <w:t>)</w:t>
      </w:r>
    </w:p>
    <w:p w:rsidR="0014407E" w:rsidRDefault="0014407E" w:rsidP="00A43FD9">
      <w:pPr>
        <w:rPr>
          <w:rFonts w:cstheme="minorHAnsi"/>
          <w:iCs/>
          <w:color w:val="FF0000"/>
        </w:rPr>
      </w:pPr>
    </w:p>
    <w:p w:rsidR="0014407E" w:rsidRPr="00462D4F" w:rsidRDefault="0014407E" w:rsidP="00A43FD9">
      <w:pPr>
        <w:rPr>
          <w:rFonts w:cstheme="minorHAnsi"/>
          <w:iCs/>
          <w:color w:val="FF0000"/>
        </w:rPr>
      </w:pP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lang w:eastAsia="ar-SA"/>
        </w:rPr>
        <w:t xml:space="preserve">UWAGA: </w:t>
      </w:r>
    </w:p>
    <w:p w:rsidR="00A43FD9" w:rsidRPr="00462D4F" w:rsidRDefault="00A43FD9" w:rsidP="00A43FD9">
      <w:pPr>
        <w:suppressAutoHyphens/>
        <w:spacing w:line="276" w:lineRule="auto"/>
        <w:ind w:left="284" w:right="-341" w:hanging="284"/>
        <w:rPr>
          <w:rFonts w:eastAsia="SimSun" w:cstheme="minorHAnsi"/>
          <w:iCs/>
          <w:kern w:val="1"/>
          <w:lang w:eastAsia="ar-SA"/>
        </w:rPr>
      </w:pPr>
      <w:r w:rsidRPr="00462D4F">
        <w:rPr>
          <w:rFonts w:eastAsia="SimSun" w:cstheme="minorHAnsi"/>
          <w:iCs/>
          <w:kern w:val="1"/>
          <w:lang w:eastAsia="ar-SA"/>
        </w:rPr>
        <w:t>Zamiast niniejszego Formularza można przedstawić inne dokumenty, w szczególności:</w:t>
      </w:r>
    </w:p>
    <w:p w:rsidR="00A43FD9" w:rsidRPr="00462D4F" w:rsidRDefault="00A43FD9" w:rsidP="00240541">
      <w:pPr>
        <w:pStyle w:val="Nagwek2"/>
        <w:rPr>
          <w:rFonts w:eastAsia="SimSun"/>
        </w:rPr>
      </w:pPr>
      <w:r w:rsidRPr="00462D4F">
        <w:rPr>
          <w:rFonts w:eastAsia="SimSun"/>
        </w:rPr>
        <w:t>pisemne zobowiązanie podmiotu, o którym mowa w art. 118 ust. 3 ustawy Pzp;</w:t>
      </w:r>
    </w:p>
    <w:p w:rsidR="00A43FD9" w:rsidRPr="00462D4F" w:rsidRDefault="00A43FD9" w:rsidP="00240541">
      <w:pPr>
        <w:pStyle w:val="Nagwek2"/>
        <w:rPr>
          <w:rFonts w:eastAsia="SimSun"/>
        </w:rPr>
      </w:pPr>
      <w:r w:rsidRPr="00462D4F">
        <w:rPr>
          <w:rFonts w:eastAsia="SimSun"/>
        </w:rPr>
        <w:t>dokumenty dotyczące:</w:t>
      </w:r>
    </w:p>
    <w:p w:rsidR="00A43FD9" w:rsidRPr="00462D4F" w:rsidRDefault="00A43FD9" w:rsidP="00240541">
      <w:pPr>
        <w:pStyle w:val="Nagwek2"/>
        <w:numPr>
          <w:ilvl w:val="2"/>
          <w:numId w:val="5"/>
        </w:numPr>
        <w:rPr>
          <w:lang w:eastAsia="pl-PL"/>
        </w:rPr>
      </w:pPr>
      <w:r w:rsidRPr="00462D4F">
        <w:rPr>
          <w:lang w:eastAsia="pl-PL"/>
        </w:rPr>
        <w:t>zakresu dostępnych wykonawcy zasobów podmiotu udostępniającego zasoby;</w:t>
      </w:r>
    </w:p>
    <w:p w:rsidR="00A43FD9" w:rsidRPr="00462D4F" w:rsidRDefault="00A43FD9" w:rsidP="00240541">
      <w:pPr>
        <w:pStyle w:val="Nagwek2"/>
        <w:numPr>
          <w:ilvl w:val="2"/>
          <w:numId w:val="5"/>
        </w:numPr>
        <w:rPr>
          <w:lang w:eastAsia="pl-PL"/>
        </w:rPr>
      </w:pPr>
      <w:r w:rsidRPr="00462D4F">
        <w:rPr>
          <w:lang w:eastAsia="pl-PL"/>
        </w:rPr>
        <w:t>sposobu i okresu udostępnienia wykonawcy i wykorzystania przez niego zasobów podmiotu udostępniającego te zasoby przy wykonywaniu zamówienia;</w:t>
      </w:r>
    </w:p>
    <w:p w:rsidR="00A43FD9" w:rsidRPr="00462D4F" w:rsidRDefault="00A43FD9" w:rsidP="00240541">
      <w:pPr>
        <w:pStyle w:val="Nagwek2"/>
        <w:numPr>
          <w:ilvl w:val="2"/>
          <w:numId w:val="5"/>
        </w:numPr>
        <w:rPr>
          <w:lang w:eastAsia="pl-PL"/>
        </w:rPr>
      </w:pPr>
      <w:r w:rsidRPr="00462D4F">
        <w:rPr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A43FD9" w:rsidRPr="00462D4F" w:rsidRDefault="00A43FD9" w:rsidP="00A43FD9">
      <w:pPr>
        <w:tabs>
          <w:tab w:val="left" w:pos="9498"/>
        </w:tabs>
        <w:suppressAutoHyphens/>
        <w:spacing w:line="276" w:lineRule="auto"/>
        <w:ind w:right="-1"/>
        <w:rPr>
          <w:rFonts w:eastAsia="SimSun" w:cstheme="minorHAnsi"/>
          <w:kern w:val="1"/>
          <w:lang w:eastAsia="ar-SA"/>
        </w:rPr>
      </w:pP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lang w:eastAsia="ar-SA"/>
        </w:rPr>
        <w:t>JA(MY) NIŻEJ PODPISANY(I)</w:t>
      </w: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lang w:eastAsia="ar-SA"/>
        </w:rP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i/>
          <w:iCs/>
          <w:lang w:eastAsia="ar-SA"/>
        </w:rPr>
        <w:t>(imię i nazwisko osoby upoważnionej do reprezentowania podmiotu)</w:t>
      </w:r>
    </w:p>
    <w:p w:rsidR="00A43FD9" w:rsidRPr="00462D4F" w:rsidRDefault="00A43FD9" w:rsidP="00240541">
      <w:pPr>
        <w:rPr>
          <w:rFonts w:eastAsia="Calibri"/>
          <w:lang w:eastAsia="ar-SA"/>
        </w:rPr>
      </w:pP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lang w:eastAsia="ar-SA"/>
        </w:rPr>
        <w:t>działając w imieniu i na rzecz</w:t>
      </w: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lang w:eastAsia="ar-SA"/>
        </w:rP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i/>
          <w:iCs/>
          <w:lang w:eastAsia="ar-SA"/>
        </w:rPr>
        <w:t>(nazwa/firma i adres podmiotu)</w:t>
      </w:r>
    </w:p>
    <w:p w:rsidR="00A43FD9" w:rsidRPr="00462D4F" w:rsidRDefault="00A43FD9" w:rsidP="00240541">
      <w:pPr>
        <w:rPr>
          <w:rFonts w:eastAsia="Calibri"/>
          <w:lang w:eastAsia="ar-SA"/>
        </w:rPr>
      </w:pPr>
    </w:p>
    <w:p w:rsidR="00A43FD9" w:rsidRPr="00462D4F" w:rsidRDefault="00A43FD9" w:rsidP="00240541">
      <w:pPr>
        <w:rPr>
          <w:rFonts w:eastAsia="SimSun"/>
          <w:kern w:val="1"/>
          <w:lang w:eastAsia="ar-SA"/>
        </w:rPr>
      </w:pPr>
      <w:r w:rsidRPr="00462D4F">
        <w:rPr>
          <w:rFonts w:eastAsia="SimSun"/>
          <w:kern w:val="1"/>
          <w:lang w:eastAsia="ar-SA"/>
        </w:rPr>
        <w:t>zobowiązuję/</w:t>
      </w:r>
      <w:proofErr w:type="spellStart"/>
      <w:r w:rsidRPr="00462D4F">
        <w:rPr>
          <w:rFonts w:eastAsia="SimSun"/>
          <w:kern w:val="1"/>
          <w:lang w:eastAsia="ar-SA"/>
        </w:rPr>
        <w:t>emy</w:t>
      </w:r>
      <w:proofErr w:type="spellEnd"/>
      <w:r w:rsidRPr="00462D4F">
        <w:rPr>
          <w:rFonts w:eastAsia="SimSun"/>
          <w:kern w:val="1"/>
          <w:lang w:eastAsia="ar-SA"/>
        </w:rPr>
        <w:t xml:space="preserve"> się do oddania nw. zasobów na potrzeby wykonania zamówienia </w:t>
      </w: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lang w:eastAsia="ar-SA"/>
        </w:rP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:rsidR="00A43FD9" w:rsidRPr="00462D4F" w:rsidRDefault="00A43FD9" w:rsidP="00240541">
      <w:r w:rsidRPr="00462D4F">
        <w:rPr>
          <w:i/>
        </w:rPr>
        <w:lastRenderedPageBreak/>
        <w:t>(określenie zasobu – np. wiedza i doświadczenie, potencjał techniczny, potencjał kadrowy, potencjał ekonomiczny lub finansowy)</w:t>
      </w:r>
    </w:p>
    <w:p w:rsidR="00A43FD9" w:rsidRPr="00462D4F" w:rsidRDefault="00A43FD9" w:rsidP="00240541">
      <w:pPr>
        <w:rPr>
          <w:rFonts w:eastAsia="SimSun"/>
          <w:kern w:val="1"/>
          <w:lang w:eastAsia="ar-SA"/>
        </w:rPr>
      </w:pPr>
      <w:r w:rsidRPr="00462D4F">
        <w:rPr>
          <w:rFonts w:eastAsia="SimSun"/>
          <w:kern w:val="1"/>
          <w:lang w:eastAsia="ar-SA"/>
        </w:rPr>
        <w:t>do dyspozycji wykonawcy:</w:t>
      </w:r>
    </w:p>
    <w:p w:rsidR="00A43FD9" w:rsidRPr="00462D4F" w:rsidRDefault="00A43FD9" w:rsidP="00240541">
      <w:pPr>
        <w:rPr>
          <w:rFonts w:eastAsia="Calibri"/>
          <w:lang w:eastAsia="ar-SA"/>
        </w:rPr>
      </w:pPr>
      <w:r w:rsidRPr="00462D4F">
        <w:rPr>
          <w:rFonts w:eastAsia="Calibri"/>
          <w:lang w:eastAsia="ar-SA"/>
        </w:rP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:rsidR="00A43FD9" w:rsidRPr="00462D4F" w:rsidRDefault="00A43FD9" w:rsidP="00240541">
      <w:r w:rsidRPr="00462D4F">
        <w:rPr>
          <w:i/>
        </w:rPr>
        <w:t>(nazwa/firma i adres wykonawcy)</w:t>
      </w:r>
    </w:p>
    <w:p w:rsidR="00A43FD9" w:rsidRPr="00462D4F" w:rsidRDefault="00A43FD9" w:rsidP="00240541"/>
    <w:p w:rsidR="00A43FD9" w:rsidRDefault="00A43FD9" w:rsidP="00240541">
      <w:pPr>
        <w:rPr>
          <w:rFonts w:eastAsia="Calibri"/>
        </w:rPr>
      </w:pPr>
      <w:r w:rsidRPr="00462D4F">
        <w:t>na potrzeby postępowania o udzielenie zamówienia publicznego na realizację usługi</w:t>
      </w:r>
      <w:r>
        <w:t xml:space="preserve">: </w:t>
      </w:r>
      <w:r w:rsidRPr="00462D4F">
        <w:t xml:space="preserve">„Świadczenie usługi całodziennego kompleksowego żywienia pacjentów </w:t>
      </w:r>
      <w:r w:rsidR="00240541">
        <w:t>UCZKIN</w:t>
      </w:r>
      <w:r w:rsidRPr="00462D4F">
        <w:t>”</w:t>
      </w:r>
      <w:r w:rsidR="00240541">
        <w:t xml:space="preserve"> </w:t>
      </w:r>
      <w:r w:rsidRPr="00462D4F">
        <w:t xml:space="preserve">Znak </w:t>
      </w:r>
      <w:proofErr w:type="gramStart"/>
      <w:r w:rsidRPr="00462D4F">
        <w:t>sprawy :</w:t>
      </w:r>
      <w:proofErr w:type="gramEnd"/>
      <w:r w:rsidRPr="00462D4F">
        <w:t xml:space="preserve"> </w:t>
      </w:r>
      <w:r w:rsidR="00240541" w:rsidRPr="00462D4F">
        <w:rPr>
          <w:rFonts w:eastAsia="Calibri"/>
        </w:rPr>
        <w:t>UCZKIN</w:t>
      </w:r>
      <w:r w:rsidR="00240541">
        <w:rPr>
          <w:rFonts w:eastAsia="Calibri"/>
        </w:rPr>
        <w:t>.ZP.9.2025.TP</w:t>
      </w:r>
    </w:p>
    <w:p w:rsidR="00240541" w:rsidRPr="00462D4F" w:rsidRDefault="00240541" w:rsidP="00240541">
      <w:pPr>
        <w:rPr>
          <w:rFonts w:eastAsia="SimSun" w:cstheme="minorHAnsi"/>
          <w:kern w:val="1"/>
          <w:lang w:eastAsia="ar-SA"/>
        </w:rPr>
      </w:pPr>
    </w:p>
    <w:p w:rsidR="00A43FD9" w:rsidRDefault="00A43FD9" w:rsidP="00A43FD9">
      <w:pPr>
        <w:suppressAutoHyphens/>
        <w:spacing w:line="276" w:lineRule="auto"/>
        <w:ind w:left="284" w:right="283" w:hanging="284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Oświadczam, iż:</w:t>
      </w:r>
    </w:p>
    <w:p w:rsidR="00A43FD9" w:rsidRPr="00462D4F" w:rsidRDefault="00A43FD9" w:rsidP="00A43FD9">
      <w:pPr>
        <w:suppressAutoHyphens/>
        <w:spacing w:line="276" w:lineRule="auto"/>
        <w:ind w:left="284" w:right="283" w:hanging="284"/>
        <w:rPr>
          <w:rFonts w:eastAsia="SimSun" w:cstheme="minorHAnsi"/>
          <w:kern w:val="1"/>
          <w:lang w:eastAsia="ar-SA"/>
        </w:rPr>
      </w:pPr>
    </w:p>
    <w:p w:rsidR="00A43FD9" w:rsidRPr="00462D4F" w:rsidRDefault="00A43FD9" w:rsidP="00A43FD9">
      <w:pPr>
        <w:numPr>
          <w:ilvl w:val="0"/>
          <w:numId w:val="12"/>
        </w:numPr>
        <w:suppressAutoHyphens/>
        <w:spacing w:line="276" w:lineRule="auto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udostępniam wykonawcy ww. zasoby, w następującym zakresie:</w:t>
      </w:r>
    </w:p>
    <w:p w:rsidR="00A43FD9" w:rsidRPr="00462D4F" w:rsidRDefault="00A43FD9" w:rsidP="00A43FD9">
      <w:pPr>
        <w:suppressAutoHyphens/>
        <w:spacing w:line="276" w:lineRule="auto"/>
        <w:ind w:left="360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………………………………………………………………………………………………………………………………………………..………………………………</w:t>
      </w:r>
      <w:r>
        <w:rPr>
          <w:rFonts w:eastAsia="SimSun" w:cstheme="minorHAnsi"/>
          <w:kern w:val="1"/>
          <w:lang w:eastAsia="ar-SA"/>
        </w:rPr>
        <w:t>………………………………..</w:t>
      </w:r>
      <w:r w:rsidRPr="00462D4F">
        <w:rPr>
          <w:rFonts w:eastAsia="SimSun" w:cstheme="minorHAnsi"/>
          <w:kern w:val="1"/>
          <w:lang w:eastAsia="ar-SA"/>
        </w:rPr>
        <w:t xml:space="preserve">………………………………………………………………………………………… </w:t>
      </w:r>
    </w:p>
    <w:p w:rsidR="00A43FD9" w:rsidRPr="00462D4F" w:rsidRDefault="00A43FD9" w:rsidP="00A43FD9">
      <w:pPr>
        <w:numPr>
          <w:ilvl w:val="0"/>
          <w:numId w:val="12"/>
        </w:numPr>
        <w:suppressAutoHyphens/>
        <w:spacing w:line="276" w:lineRule="auto"/>
        <w:ind w:right="283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sposób wykorzystania udostępnionych przeze mnie zasobów będzie następujący:</w:t>
      </w:r>
    </w:p>
    <w:p w:rsidR="00A43FD9" w:rsidRPr="00462D4F" w:rsidRDefault="00A43FD9" w:rsidP="00A43FD9">
      <w:pPr>
        <w:suppressAutoHyphens/>
        <w:spacing w:line="276" w:lineRule="auto"/>
        <w:ind w:left="360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</w:t>
      </w:r>
      <w:r>
        <w:rPr>
          <w:rFonts w:eastAsia="SimSun" w:cstheme="minorHAnsi"/>
          <w:kern w:val="1"/>
          <w:lang w:eastAsia="ar-SA"/>
        </w:rPr>
        <w:t>……………………..</w:t>
      </w:r>
      <w:r w:rsidRPr="00462D4F">
        <w:rPr>
          <w:rFonts w:eastAsia="SimSun" w:cstheme="minorHAnsi"/>
          <w:kern w:val="1"/>
          <w:lang w:eastAsia="ar-SA"/>
        </w:rPr>
        <w:t xml:space="preserve">…………………………………………………………………………………………… </w:t>
      </w:r>
    </w:p>
    <w:p w:rsidR="00A43FD9" w:rsidRPr="00462D4F" w:rsidRDefault="00A43FD9" w:rsidP="00A43FD9">
      <w:pPr>
        <w:numPr>
          <w:ilvl w:val="0"/>
          <w:numId w:val="12"/>
        </w:numPr>
        <w:suppressAutoHyphens/>
        <w:spacing w:line="276" w:lineRule="auto"/>
        <w:ind w:right="-110"/>
        <w:jc w:val="left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:rsidR="00A43FD9" w:rsidRPr="00462D4F" w:rsidRDefault="00A43FD9" w:rsidP="00A43FD9">
      <w:pPr>
        <w:suppressAutoHyphens/>
        <w:spacing w:line="276" w:lineRule="auto"/>
        <w:ind w:left="360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eastAsia="SimSun" w:cstheme="minorHAnsi"/>
          <w:kern w:val="1"/>
          <w:lang w:eastAsia="ar-SA"/>
        </w:rPr>
        <w:t>…………………..</w:t>
      </w:r>
      <w:r w:rsidRPr="00462D4F">
        <w:rPr>
          <w:rFonts w:eastAsia="SimSun" w:cstheme="minorHAnsi"/>
          <w:kern w:val="1"/>
          <w:lang w:eastAsia="ar-SA"/>
        </w:rPr>
        <w:t xml:space="preserve">………………………………………………………………………………………… </w:t>
      </w:r>
    </w:p>
    <w:p w:rsidR="00A43FD9" w:rsidRPr="00462D4F" w:rsidRDefault="00A43FD9" w:rsidP="00A43FD9">
      <w:pPr>
        <w:numPr>
          <w:ilvl w:val="0"/>
          <w:numId w:val="12"/>
        </w:numPr>
        <w:suppressAutoHyphens/>
        <w:spacing w:line="276" w:lineRule="auto"/>
        <w:ind w:right="283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zakres mojego udziału przy wykonywaniu zamówienia będzie następujący:</w:t>
      </w:r>
    </w:p>
    <w:p w:rsidR="00A43FD9" w:rsidRPr="00462D4F" w:rsidRDefault="00A43FD9" w:rsidP="00A43FD9">
      <w:pPr>
        <w:suppressAutoHyphens/>
        <w:spacing w:line="276" w:lineRule="auto"/>
        <w:ind w:left="360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eastAsia="SimSun" w:cstheme="minorHAnsi"/>
          <w:kern w:val="1"/>
          <w:lang w:eastAsia="ar-SA"/>
        </w:rPr>
        <w:t>………………..</w:t>
      </w:r>
      <w:r w:rsidRPr="00462D4F">
        <w:rPr>
          <w:rFonts w:eastAsia="SimSun" w:cstheme="minorHAnsi"/>
          <w:kern w:val="1"/>
          <w:lang w:eastAsia="ar-SA"/>
        </w:rPr>
        <w:t xml:space="preserve">…………………………………………………………………………………………… </w:t>
      </w:r>
    </w:p>
    <w:p w:rsidR="00A43FD9" w:rsidRPr="00462D4F" w:rsidRDefault="00A43FD9" w:rsidP="00A43FD9">
      <w:pPr>
        <w:numPr>
          <w:ilvl w:val="0"/>
          <w:numId w:val="12"/>
        </w:numPr>
        <w:suppressAutoHyphens/>
        <w:spacing w:line="276" w:lineRule="auto"/>
        <w:ind w:right="283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okres mojego udziału przy wykonywaniu zamówienia będzie następujący:</w:t>
      </w:r>
    </w:p>
    <w:p w:rsidR="00A43FD9" w:rsidRPr="00462D4F" w:rsidRDefault="00A43FD9" w:rsidP="00A43FD9">
      <w:pPr>
        <w:suppressAutoHyphens/>
        <w:spacing w:line="276" w:lineRule="auto"/>
        <w:ind w:left="360"/>
        <w:rPr>
          <w:rFonts w:eastAsia="SimSun" w:cstheme="minorHAnsi"/>
          <w:kern w:val="1"/>
          <w:lang w:eastAsia="ar-SA"/>
        </w:rPr>
      </w:pPr>
      <w:r w:rsidRPr="00462D4F">
        <w:rPr>
          <w:rFonts w:eastAsia="SimSun" w:cstheme="minorHAnsi"/>
          <w:kern w:val="1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eastAsia="SimSun" w:cstheme="minorHAnsi"/>
          <w:kern w:val="1"/>
          <w:lang w:eastAsia="ar-SA"/>
        </w:rPr>
        <w:t>………………..</w:t>
      </w:r>
      <w:r w:rsidRPr="00462D4F">
        <w:rPr>
          <w:rFonts w:eastAsia="SimSun" w:cstheme="minorHAnsi"/>
          <w:kern w:val="1"/>
          <w:lang w:eastAsia="ar-SA"/>
        </w:rPr>
        <w:t xml:space="preserve">…………………………………………………………………………………………… </w:t>
      </w:r>
    </w:p>
    <w:p w:rsidR="00A43FD9" w:rsidRPr="00462D4F" w:rsidRDefault="00A43FD9" w:rsidP="00A43FD9">
      <w:pPr>
        <w:shd w:val="clear" w:color="auto" w:fill="FFFFFF"/>
        <w:rPr>
          <w:rFonts w:eastAsia="SimSun" w:cstheme="minorHAnsi"/>
          <w:kern w:val="1"/>
          <w:lang w:eastAsia="ar-SA"/>
        </w:rPr>
      </w:pPr>
    </w:p>
    <w:p w:rsidR="00A43FD9" w:rsidRPr="00462D4F" w:rsidRDefault="00A43FD9" w:rsidP="00A43FD9">
      <w:pPr>
        <w:tabs>
          <w:tab w:val="left" w:pos="6165"/>
          <w:tab w:val="center" w:pos="7509"/>
        </w:tabs>
        <w:rPr>
          <w:rFonts w:cstheme="minorHAnsi"/>
        </w:rPr>
      </w:pPr>
    </w:p>
    <w:p w:rsidR="00A43FD9" w:rsidRDefault="00A43FD9" w:rsidP="00A43FD9">
      <w:pPr>
        <w:spacing w:after="200" w:line="360" w:lineRule="auto"/>
        <w:ind w:left="720"/>
        <w:contextualSpacing/>
        <w:jc w:val="right"/>
        <w:rPr>
          <w:lang w:eastAsia="en-US"/>
        </w:rPr>
      </w:pPr>
      <w:r>
        <w:rPr>
          <w:lang w:eastAsia="en-US"/>
        </w:rPr>
        <w:t>………………………………………………………………………………….……………………</w:t>
      </w:r>
    </w:p>
    <w:p w:rsidR="00A43FD9" w:rsidRDefault="00A43FD9" w:rsidP="00A43FD9">
      <w:pPr>
        <w:spacing w:line="360" w:lineRule="auto"/>
        <w:jc w:val="right"/>
        <w:rPr>
          <w:i/>
        </w:rPr>
      </w:pPr>
      <w:r>
        <w:rPr>
          <w:i/>
        </w:rPr>
        <w:t>(podpis Wykonawcy)</w:t>
      </w:r>
    </w:p>
    <w:p w:rsidR="00A43FD9" w:rsidRDefault="00A43FD9" w:rsidP="00A43FD9"/>
    <w:p w:rsidR="00A43FD9" w:rsidRPr="00462D4F" w:rsidRDefault="00A43FD9" w:rsidP="00A43FD9">
      <w:pPr>
        <w:rPr>
          <w:rFonts w:cstheme="minorHAnsi"/>
        </w:rPr>
      </w:pPr>
    </w:p>
    <w:p w:rsidR="00FF52C3" w:rsidRPr="00C366D4" w:rsidRDefault="00FF52C3" w:rsidP="00FF52C3">
      <w:pPr>
        <w:pStyle w:val="Standarduser"/>
        <w:tabs>
          <w:tab w:val="left" w:pos="3554"/>
          <w:tab w:val="left" w:pos="5404"/>
          <w:tab w:val="center" w:pos="6253"/>
        </w:tabs>
        <w:rPr>
          <w:rFonts w:asciiTheme="minorHAnsi" w:hAnsiTheme="minorHAnsi" w:cstheme="minorHAnsi"/>
          <w:b/>
          <w:sz w:val="18"/>
          <w:szCs w:val="20"/>
          <w:u w:val="thick" w:color="FF9933"/>
        </w:rPr>
      </w:pPr>
      <w:r w:rsidRPr="00C366D4">
        <w:rPr>
          <w:rFonts w:asciiTheme="minorHAnsi" w:hAnsiTheme="minorHAnsi" w:cstheme="minorHAnsi"/>
          <w:b/>
          <w:sz w:val="18"/>
          <w:szCs w:val="20"/>
          <w:u w:val="thick" w:color="FF9933"/>
        </w:rPr>
        <w:t xml:space="preserve">UWAGA! </w:t>
      </w:r>
    </w:p>
    <w:p w:rsidR="00FF52C3" w:rsidRPr="00C366D4" w:rsidRDefault="00FF52C3" w:rsidP="00FF52C3">
      <w:pPr>
        <w:pStyle w:val="Akapitzlist"/>
        <w:widowControl w:val="0"/>
        <w:numPr>
          <w:ilvl w:val="0"/>
          <w:numId w:val="15"/>
        </w:numPr>
        <w:suppressAutoHyphens/>
        <w:spacing w:line="276" w:lineRule="auto"/>
        <w:rPr>
          <w:i/>
          <w:sz w:val="18"/>
        </w:rPr>
      </w:pPr>
      <w:r w:rsidRPr="00C366D4">
        <w:rPr>
          <w:i/>
          <w:sz w:val="18"/>
        </w:rPr>
        <w:t>Zamawiający zaleca przed podpisaniem, zapisanie dokumentu w formacie .pdf</w:t>
      </w:r>
    </w:p>
    <w:p w:rsidR="00FF52C3" w:rsidRPr="00C366D4" w:rsidRDefault="008B28C6" w:rsidP="00FF52C3">
      <w:pPr>
        <w:pStyle w:val="Akapitzlist"/>
        <w:widowControl w:val="0"/>
        <w:numPr>
          <w:ilvl w:val="0"/>
          <w:numId w:val="15"/>
        </w:numPr>
        <w:suppressAutoHyphens/>
        <w:spacing w:line="276" w:lineRule="auto"/>
      </w:pPr>
      <w:r>
        <w:rPr>
          <w:i/>
          <w:sz w:val="18"/>
        </w:rPr>
        <w:t>Dokument</w:t>
      </w:r>
      <w:r w:rsidR="00FF52C3" w:rsidRPr="00C366D4">
        <w:rPr>
          <w:i/>
          <w:sz w:val="18"/>
        </w:rPr>
        <w:t xml:space="preserve"> musi</w:t>
      </w:r>
      <w:r w:rsidR="0090486A">
        <w:rPr>
          <w:i/>
          <w:sz w:val="18"/>
        </w:rPr>
        <w:t xml:space="preserve"> być</w:t>
      </w:r>
      <w:r w:rsidR="00FF52C3" w:rsidRPr="00C366D4">
        <w:rPr>
          <w:i/>
          <w:sz w:val="18"/>
        </w:rPr>
        <w:t xml:space="preserve"> złożony w formie elektronicznej (w postaci elektronicznej opatrzonej kwalifikowanym podpisem elektronicznym) lub w postaci elektronicznej opatrzonej podpisem zaufanym lub podpisem osobistym i przekazany Zamawiającemu wraz z dokumentem (-ami) potwierdzającymi prawo do reprezentacji Wykonawcy przez osobę podpisującą ofertę</w:t>
      </w:r>
      <w:r w:rsidR="00FF52C3" w:rsidRPr="00C366D4">
        <w:t xml:space="preserve">.  </w:t>
      </w:r>
    </w:p>
    <w:p w:rsidR="001960E9" w:rsidRPr="00A43FD9" w:rsidRDefault="001960E9" w:rsidP="00A43FD9"/>
    <w:sectPr w:rsidR="001960E9" w:rsidRPr="00A43FD9" w:rsidSect="00802486">
      <w:footerReference w:type="default" r:id="rId8"/>
      <w:headerReference w:type="first" r:id="rId9"/>
      <w:pgSz w:w="11906" w:h="16838"/>
      <w:pgMar w:top="851" w:right="107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F92" w:rsidRDefault="00FA3F92" w:rsidP="00A85FA0">
      <w:r>
        <w:separator/>
      </w:r>
    </w:p>
    <w:p w:rsidR="00FA3F92" w:rsidRDefault="00FA3F92" w:rsidP="00A85FA0"/>
    <w:p w:rsidR="00FA3F92" w:rsidRDefault="00FA3F92" w:rsidP="00A85FA0"/>
  </w:endnote>
  <w:endnote w:type="continuationSeparator" w:id="0">
    <w:p w:rsidR="00FA3F92" w:rsidRDefault="00FA3F92" w:rsidP="00A85FA0">
      <w:r>
        <w:continuationSeparator/>
      </w:r>
    </w:p>
    <w:p w:rsidR="00FA3F92" w:rsidRDefault="00FA3F92" w:rsidP="00A85FA0"/>
    <w:p w:rsidR="00FA3F92" w:rsidRDefault="00FA3F92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A85FA0">
            <w:pPr>
              <w:pStyle w:val="Stopka"/>
            </w:pPr>
          </w:p>
          <w:p w:rsidR="00F366F2" w:rsidRDefault="00F366F2" w:rsidP="00DB3147">
            <w:pPr>
              <w:pStyle w:val="Stopka"/>
              <w:jc w:val="right"/>
            </w:pPr>
            <w:r w:rsidRPr="00B5592F">
              <w:t>UCZKIN.ZP.</w:t>
            </w:r>
            <w:r w:rsidR="0014407E">
              <w:t>1</w:t>
            </w:r>
            <w:r w:rsidR="00147B35">
              <w:t>8</w:t>
            </w:r>
            <w:r w:rsidRPr="00B5592F">
              <w:t>.2025.TP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F92" w:rsidRDefault="00FA3F92" w:rsidP="00A85FA0">
      <w:r>
        <w:separator/>
      </w:r>
    </w:p>
    <w:p w:rsidR="00FA3F92" w:rsidRDefault="00FA3F92" w:rsidP="00A85FA0"/>
    <w:p w:rsidR="00FA3F92" w:rsidRDefault="00FA3F92" w:rsidP="00A85FA0"/>
  </w:footnote>
  <w:footnote w:type="continuationSeparator" w:id="0">
    <w:p w:rsidR="00FA3F92" w:rsidRDefault="00FA3F92" w:rsidP="00A85FA0">
      <w:r>
        <w:continuationSeparator/>
      </w:r>
    </w:p>
    <w:p w:rsidR="00FA3F92" w:rsidRDefault="00FA3F92" w:rsidP="00A85FA0"/>
    <w:p w:rsidR="00FA3F92" w:rsidRDefault="00FA3F92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F2" w:rsidRPr="004D7ACF" w:rsidRDefault="00F366F2" w:rsidP="00A85FA0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-254000</wp:posOffset>
          </wp:positionH>
          <wp:positionV relativeFrom="paragraph">
            <wp:posOffset>-133985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ab/>
    </w:r>
  </w:p>
  <w:p w:rsidR="00F366F2" w:rsidRPr="004D7ACF" w:rsidRDefault="00F366F2" w:rsidP="0082066B">
    <w:pPr>
      <w:pStyle w:val="Nagwek"/>
      <w:jc w:val="center"/>
    </w:pPr>
    <w:r w:rsidRPr="001619CD">
      <w:t>UNIWERSYTECKIE CENT</w:t>
    </w:r>
    <w:r>
      <w:t>RUM ZDROWIA KOBIETY I NOWORODKA</w:t>
    </w:r>
  </w:p>
  <w:p w:rsidR="00F366F2" w:rsidRDefault="00F366F2" w:rsidP="0082066B">
    <w:pPr>
      <w:pStyle w:val="Nagwek"/>
      <w:jc w:val="center"/>
    </w:pPr>
    <w:r w:rsidRPr="001619CD">
      <w:t>WARSZAWSKIEGO UNIWERSYTETU MEDYCZNEGO Sp. z o.o</w:t>
    </w:r>
    <w:r w:rsidR="0078405B">
      <w:t>.</w:t>
    </w:r>
  </w:p>
  <w:p w:rsidR="00267B7C" w:rsidRDefault="00267B7C" w:rsidP="0082066B">
    <w:pPr>
      <w:pStyle w:val="Nagwek"/>
      <w:jc w:val="center"/>
    </w:pPr>
  </w:p>
  <w:p w:rsidR="00F366F2" w:rsidRDefault="00F366F2" w:rsidP="00A85FA0">
    <w:pPr>
      <w:pStyle w:val="Nagwek"/>
    </w:pPr>
  </w:p>
  <w:p w:rsidR="00F366F2" w:rsidRDefault="00F366F2" w:rsidP="00A85FA0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71683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1F536730"/>
    <w:multiLevelType w:val="hybridMultilevel"/>
    <w:tmpl w:val="C1F2D2E0"/>
    <w:lvl w:ilvl="0" w:tplc="346221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437FC6"/>
    <w:multiLevelType w:val="hybridMultilevel"/>
    <w:tmpl w:val="0C94F978"/>
    <w:lvl w:ilvl="0" w:tplc="19067684">
      <w:start w:val="1"/>
      <w:numFmt w:val="decimal"/>
      <w:lvlText w:val="%1."/>
      <w:lvlJc w:val="left"/>
      <w:pPr>
        <w:ind w:left="360" w:hanging="360"/>
      </w:pPr>
      <w:rPr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7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B94300"/>
    <w:multiLevelType w:val="hybridMultilevel"/>
    <w:tmpl w:val="0DB43776"/>
    <w:lvl w:ilvl="0" w:tplc="3462210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0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43A128CA"/>
    <w:multiLevelType w:val="hybridMultilevel"/>
    <w:tmpl w:val="2FB4529C"/>
    <w:lvl w:ilvl="0" w:tplc="346221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1667DC"/>
    <w:multiLevelType w:val="multilevel"/>
    <w:tmpl w:val="47B8AB6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4"/>
  </w:num>
  <w:num w:numId="10">
    <w:abstractNumId w:val="12"/>
  </w:num>
  <w:num w:numId="11">
    <w:abstractNumId w:val="0"/>
  </w:num>
  <w:num w:numId="12">
    <w:abstractNumId w:val="1"/>
  </w:num>
  <w:num w:numId="13">
    <w:abstractNumId w:val="7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0C58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76356"/>
    <w:rsid w:val="00076760"/>
    <w:rsid w:val="00083985"/>
    <w:rsid w:val="00083B49"/>
    <w:rsid w:val="00084901"/>
    <w:rsid w:val="000859EF"/>
    <w:rsid w:val="000A1D22"/>
    <w:rsid w:val="000A71ED"/>
    <w:rsid w:val="000B2241"/>
    <w:rsid w:val="000C2069"/>
    <w:rsid w:val="000E1EBC"/>
    <w:rsid w:val="000F21B4"/>
    <w:rsid w:val="000F3041"/>
    <w:rsid w:val="000F7D8C"/>
    <w:rsid w:val="001020E2"/>
    <w:rsid w:val="0010365D"/>
    <w:rsid w:val="00115167"/>
    <w:rsid w:val="0011529A"/>
    <w:rsid w:val="0012705F"/>
    <w:rsid w:val="00135340"/>
    <w:rsid w:val="0014407E"/>
    <w:rsid w:val="00147805"/>
    <w:rsid w:val="00147B35"/>
    <w:rsid w:val="00150544"/>
    <w:rsid w:val="00153561"/>
    <w:rsid w:val="001541C8"/>
    <w:rsid w:val="00154420"/>
    <w:rsid w:val="00155841"/>
    <w:rsid w:val="0016698F"/>
    <w:rsid w:val="00194932"/>
    <w:rsid w:val="001960E9"/>
    <w:rsid w:val="001A0713"/>
    <w:rsid w:val="001A3782"/>
    <w:rsid w:val="001B17B8"/>
    <w:rsid w:val="001C627F"/>
    <w:rsid w:val="001D4D51"/>
    <w:rsid w:val="001D72DB"/>
    <w:rsid w:val="001E0E8F"/>
    <w:rsid w:val="001E2938"/>
    <w:rsid w:val="001E3C57"/>
    <w:rsid w:val="00202949"/>
    <w:rsid w:val="00210534"/>
    <w:rsid w:val="00216C97"/>
    <w:rsid w:val="002177A5"/>
    <w:rsid w:val="00222118"/>
    <w:rsid w:val="00240541"/>
    <w:rsid w:val="002421DA"/>
    <w:rsid w:val="00246611"/>
    <w:rsid w:val="002519E7"/>
    <w:rsid w:val="00251BFD"/>
    <w:rsid w:val="00262771"/>
    <w:rsid w:val="00263499"/>
    <w:rsid w:val="0026609D"/>
    <w:rsid w:val="00267B7C"/>
    <w:rsid w:val="0027725E"/>
    <w:rsid w:val="0028486F"/>
    <w:rsid w:val="0029341B"/>
    <w:rsid w:val="002A075C"/>
    <w:rsid w:val="002A55D5"/>
    <w:rsid w:val="002A67C9"/>
    <w:rsid w:val="002C7722"/>
    <w:rsid w:val="002D04D2"/>
    <w:rsid w:val="002E5996"/>
    <w:rsid w:val="002F1DE9"/>
    <w:rsid w:val="002F6DBA"/>
    <w:rsid w:val="003019BB"/>
    <w:rsid w:val="00317E81"/>
    <w:rsid w:val="003244E7"/>
    <w:rsid w:val="003250C0"/>
    <w:rsid w:val="00325E23"/>
    <w:rsid w:val="00334440"/>
    <w:rsid w:val="00347FED"/>
    <w:rsid w:val="00352050"/>
    <w:rsid w:val="003554A1"/>
    <w:rsid w:val="00356DB7"/>
    <w:rsid w:val="00371875"/>
    <w:rsid w:val="003733DB"/>
    <w:rsid w:val="0037350F"/>
    <w:rsid w:val="003778C3"/>
    <w:rsid w:val="00380069"/>
    <w:rsid w:val="003916EF"/>
    <w:rsid w:val="00394CC2"/>
    <w:rsid w:val="003A0666"/>
    <w:rsid w:val="003A1DCB"/>
    <w:rsid w:val="003A5BAC"/>
    <w:rsid w:val="003A778F"/>
    <w:rsid w:val="003A7C6B"/>
    <w:rsid w:val="003B5A34"/>
    <w:rsid w:val="003C6013"/>
    <w:rsid w:val="003C73E2"/>
    <w:rsid w:val="003D0EA2"/>
    <w:rsid w:val="003F2D9C"/>
    <w:rsid w:val="003F343B"/>
    <w:rsid w:val="00401025"/>
    <w:rsid w:val="00403712"/>
    <w:rsid w:val="00410C76"/>
    <w:rsid w:val="00415677"/>
    <w:rsid w:val="00420578"/>
    <w:rsid w:val="00441C5B"/>
    <w:rsid w:val="0045041E"/>
    <w:rsid w:val="00451149"/>
    <w:rsid w:val="00455754"/>
    <w:rsid w:val="00464AE3"/>
    <w:rsid w:val="00472D9E"/>
    <w:rsid w:val="00474A66"/>
    <w:rsid w:val="00475F75"/>
    <w:rsid w:val="00477C56"/>
    <w:rsid w:val="0048404C"/>
    <w:rsid w:val="004868AD"/>
    <w:rsid w:val="00492BDE"/>
    <w:rsid w:val="004A117E"/>
    <w:rsid w:val="004A1B8C"/>
    <w:rsid w:val="004A49A9"/>
    <w:rsid w:val="004C54F8"/>
    <w:rsid w:val="004E1D24"/>
    <w:rsid w:val="004F20E7"/>
    <w:rsid w:val="004F4A14"/>
    <w:rsid w:val="005046DD"/>
    <w:rsid w:val="005058EC"/>
    <w:rsid w:val="00521BC3"/>
    <w:rsid w:val="00522426"/>
    <w:rsid w:val="005308AA"/>
    <w:rsid w:val="00530EB7"/>
    <w:rsid w:val="005323A7"/>
    <w:rsid w:val="0053676F"/>
    <w:rsid w:val="00554A33"/>
    <w:rsid w:val="00560CF8"/>
    <w:rsid w:val="00561AEF"/>
    <w:rsid w:val="00582D0C"/>
    <w:rsid w:val="00587587"/>
    <w:rsid w:val="00590712"/>
    <w:rsid w:val="00590C5C"/>
    <w:rsid w:val="00595EA8"/>
    <w:rsid w:val="00595FC4"/>
    <w:rsid w:val="005A135D"/>
    <w:rsid w:val="005A1CEE"/>
    <w:rsid w:val="005A2FF0"/>
    <w:rsid w:val="005C1FB1"/>
    <w:rsid w:val="005C30E5"/>
    <w:rsid w:val="005D47E3"/>
    <w:rsid w:val="005E1DB0"/>
    <w:rsid w:val="005E333A"/>
    <w:rsid w:val="00607A97"/>
    <w:rsid w:val="006136DB"/>
    <w:rsid w:val="00621427"/>
    <w:rsid w:val="006230A8"/>
    <w:rsid w:val="00630462"/>
    <w:rsid w:val="006603B1"/>
    <w:rsid w:val="00665157"/>
    <w:rsid w:val="0068041C"/>
    <w:rsid w:val="00686415"/>
    <w:rsid w:val="00686CB2"/>
    <w:rsid w:val="006933BC"/>
    <w:rsid w:val="0069345E"/>
    <w:rsid w:val="00694EEA"/>
    <w:rsid w:val="006952B3"/>
    <w:rsid w:val="006A296A"/>
    <w:rsid w:val="006A39F9"/>
    <w:rsid w:val="006A3C6D"/>
    <w:rsid w:val="006B2E85"/>
    <w:rsid w:val="006C04A8"/>
    <w:rsid w:val="006C197C"/>
    <w:rsid w:val="006C5347"/>
    <w:rsid w:val="006C57AD"/>
    <w:rsid w:val="006D0509"/>
    <w:rsid w:val="006D1CDB"/>
    <w:rsid w:val="006E2F96"/>
    <w:rsid w:val="006E3942"/>
    <w:rsid w:val="006F78EF"/>
    <w:rsid w:val="0071219F"/>
    <w:rsid w:val="00713BC5"/>
    <w:rsid w:val="00713ECB"/>
    <w:rsid w:val="007157CB"/>
    <w:rsid w:val="007211AF"/>
    <w:rsid w:val="00725D3E"/>
    <w:rsid w:val="007263C9"/>
    <w:rsid w:val="00727C73"/>
    <w:rsid w:val="007319CE"/>
    <w:rsid w:val="00745113"/>
    <w:rsid w:val="00751A8A"/>
    <w:rsid w:val="0075437C"/>
    <w:rsid w:val="00760064"/>
    <w:rsid w:val="00763036"/>
    <w:rsid w:val="007745C4"/>
    <w:rsid w:val="0077474B"/>
    <w:rsid w:val="007779C4"/>
    <w:rsid w:val="0078405B"/>
    <w:rsid w:val="0079122E"/>
    <w:rsid w:val="007954CE"/>
    <w:rsid w:val="007A66D2"/>
    <w:rsid w:val="007B449D"/>
    <w:rsid w:val="007C5D43"/>
    <w:rsid w:val="007D3B99"/>
    <w:rsid w:val="007D4D78"/>
    <w:rsid w:val="007E3CF2"/>
    <w:rsid w:val="007E3EC7"/>
    <w:rsid w:val="007F2B4B"/>
    <w:rsid w:val="00802486"/>
    <w:rsid w:val="0080292F"/>
    <w:rsid w:val="008042C8"/>
    <w:rsid w:val="00805936"/>
    <w:rsid w:val="0080598D"/>
    <w:rsid w:val="00806FF7"/>
    <w:rsid w:val="008123A0"/>
    <w:rsid w:val="0082066B"/>
    <w:rsid w:val="00821D2B"/>
    <w:rsid w:val="008262A4"/>
    <w:rsid w:val="008360A2"/>
    <w:rsid w:val="008445FB"/>
    <w:rsid w:val="0084655C"/>
    <w:rsid w:val="008510BC"/>
    <w:rsid w:val="00857E6A"/>
    <w:rsid w:val="00861F41"/>
    <w:rsid w:val="00862614"/>
    <w:rsid w:val="00874BCA"/>
    <w:rsid w:val="00874D11"/>
    <w:rsid w:val="00896978"/>
    <w:rsid w:val="008B20CE"/>
    <w:rsid w:val="008B28C6"/>
    <w:rsid w:val="008C3D33"/>
    <w:rsid w:val="008C58FA"/>
    <w:rsid w:val="008C5C8C"/>
    <w:rsid w:val="008C7C59"/>
    <w:rsid w:val="008D0535"/>
    <w:rsid w:val="008D5502"/>
    <w:rsid w:val="008E2F01"/>
    <w:rsid w:val="008F4ADE"/>
    <w:rsid w:val="0090486A"/>
    <w:rsid w:val="00907B21"/>
    <w:rsid w:val="00911918"/>
    <w:rsid w:val="00917752"/>
    <w:rsid w:val="009303EF"/>
    <w:rsid w:val="0093302C"/>
    <w:rsid w:val="00935697"/>
    <w:rsid w:val="00940B9B"/>
    <w:rsid w:val="0094278C"/>
    <w:rsid w:val="00944D0A"/>
    <w:rsid w:val="0096298E"/>
    <w:rsid w:val="00965206"/>
    <w:rsid w:val="00967021"/>
    <w:rsid w:val="00974B7F"/>
    <w:rsid w:val="009767F1"/>
    <w:rsid w:val="00983572"/>
    <w:rsid w:val="00984D85"/>
    <w:rsid w:val="00986199"/>
    <w:rsid w:val="00991512"/>
    <w:rsid w:val="00997522"/>
    <w:rsid w:val="009A18EE"/>
    <w:rsid w:val="009A590D"/>
    <w:rsid w:val="009B337F"/>
    <w:rsid w:val="009B6E3D"/>
    <w:rsid w:val="009C0A3D"/>
    <w:rsid w:val="009D290A"/>
    <w:rsid w:val="00A05B33"/>
    <w:rsid w:val="00A16421"/>
    <w:rsid w:val="00A16470"/>
    <w:rsid w:val="00A16FB7"/>
    <w:rsid w:val="00A214D5"/>
    <w:rsid w:val="00A25639"/>
    <w:rsid w:val="00A30F5A"/>
    <w:rsid w:val="00A43FD9"/>
    <w:rsid w:val="00A53505"/>
    <w:rsid w:val="00A54DBB"/>
    <w:rsid w:val="00A85FA0"/>
    <w:rsid w:val="00A876C9"/>
    <w:rsid w:val="00A9312C"/>
    <w:rsid w:val="00A97145"/>
    <w:rsid w:val="00AA22BF"/>
    <w:rsid w:val="00AB6106"/>
    <w:rsid w:val="00AC2615"/>
    <w:rsid w:val="00AC6743"/>
    <w:rsid w:val="00AE0AE4"/>
    <w:rsid w:val="00AE5936"/>
    <w:rsid w:val="00AF62CD"/>
    <w:rsid w:val="00AF793A"/>
    <w:rsid w:val="00B0040F"/>
    <w:rsid w:val="00B123F3"/>
    <w:rsid w:val="00B16C36"/>
    <w:rsid w:val="00B238A1"/>
    <w:rsid w:val="00B33A74"/>
    <w:rsid w:val="00B43A40"/>
    <w:rsid w:val="00B53108"/>
    <w:rsid w:val="00B5592F"/>
    <w:rsid w:val="00B7026A"/>
    <w:rsid w:val="00B778AA"/>
    <w:rsid w:val="00B835C5"/>
    <w:rsid w:val="00B84BA8"/>
    <w:rsid w:val="00B85A04"/>
    <w:rsid w:val="00B87CDF"/>
    <w:rsid w:val="00B90863"/>
    <w:rsid w:val="00B92D33"/>
    <w:rsid w:val="00B9697C"/>
    <w:rsid w:val="00BA06DB"/>
    <w:rsid w:val="00BA4BE7"/>
    <w:rsid w:val="00BA58AA"/>
    <w:rsid w:val="00BA7E4E"/>
    <w:rsid w:val="00BB2D71"/>
    <w:rsid w:val="00BD0074"/>
    <w:rsid w:val="00BE71ED"/>
    <w:rsid w:val="00BE7B15"/>
    <w:rsid w:val="00BF2B53"/>
    <w:rsid w:val="00BF79F2"/>
    <w:rsid w:val="00C0019C"/>
    <w:rsid w:val="00C00709"/>
    <w:rsid w:val="00C07CA8"/>
    <w:rsid w:val="00C130E5"/>
    <w:rsid w:val="00C15B27"/>
    <w:rsid w:val="00C22D3B"/>
    <w:rsid w:val="00C31668"/>
    <w:rsid w:val="00C32AB1"/>
    <w:rsid w:val="00C575F1"/>
    <w:rsid w:val="00C603F7"/>
    <w:rsid w:val="00C65D17"/>
    <w:rsid w:val="00C950F6"/>
    <w:rsid w:val="00CA0534"/>
    <w:rsid w:val="00CA6A1A"/>
    <w:rsid w:val="00CB2CBF"/>
    <w:rsid w:val="00CB5E92"/>
    <w:rsid w:val="00CC06DE"/>
    <w:rsid w:val="00CC13E9"/>
    <w:rsid w:val="00CC1820"/>
    <w:rsid w:val="00CC4C9F"/>
    <w:rsid w:val="00CE144A"/>
    <w:rsid w:val="00CE49FC"/>
    <w:rsid w:val="00CE613F"/>
    <w:rsid w:val="00CF2C57"/>
    <w:rsid w:val="00CF42A4"/>
    <w:rsid w:val="00D23B70"/>
    <w:rsid w:val="00D27D7E"/>
    <w:rsid w:val="00D31E90"/>
    <w:rsid w:val="00D35A69"/>
    <w:rsid w:val="00D36814"/>
    <w:rsid w:val="00D510AD"/>
    <w:rsid w:val="00D51E7F"/>
    <w:rsid w:val="00D5240C"/>
    <w:rsid w:val="00D66467"/>
    <w:rsid w:val="00D66AB6"/>
    <w:rsid w:val="00D749EA"/>
    <w:rsid w:val="00D7752A"/>
    <w:rsid w:val="00D81804"/>
    <w:rsid w:val="00DA3AF0"/>
    <w:rsid w:val="00DA7A6F"/>
    <w:rsid w:val="00DB1B3B"/>
    <w:rsid w:val="00DB3147"/>
    <w:rsid w:val="00DC2546"/>
    <w:rsid w:val="00DC67C7"/>
    <w:rsid w:val="00DD42DA"/>
    <w:rsid w:val="00DE7213"/>
    <w:rsid w:val="00DF413C"/>
    <w:rsid w:val="00E0065D"/>
    <w:rsid w:val="00E05DC1"/>
    <w:rsid w:val="00E12B1C"/>
    <w:rsid w:val="00E24E12"/>
    <w:rsid w:val="00E27C67"/>
    <w:rsid w:val="00E32675"/>
    <w:rsid w:val="00E3404A"/>
    <w:rsid w:val="00E35637"/>
    <w:rsid w:val="00E430BC"/>
    <w:rsid w:val="00E43194"/>
    <w:rsid w:val="00E473FC"/>
    <w:rsid w:val="00E516A0"/>
    <w:rsid w:val="00E56ECC"/>
    <w:rsid w:val="00E81F23"/>
    <w:rsid w:val="00E866D4"/>
    <w:rsid w:val="00EA7EFE"/>
    <w:rsid w:val="00EB4A45"/>
    <w:rsid w:val="00EB4FE4"/>
    <w:rsid w:val="00EB7D0C"/>
    <w:rsid w:val="00EC0AA7"/>
    <w:rsid w:val="00EC268B"/>
    <w:rsid w:val="00EC6259"/>
    <w:rsid w:val="00ED4538"/>
    <w:rsid w:val="00EE693B"/>
    <w:rsid w:val="00EE6A24"/>
    <w:rsid w:val="00F01200"/>
    <w:rsid w:val="00F12EED"/>
    <w:rsid w:val="00F131F0"/>
    <w:rsid w:val="00F32240"/>
    <w:rsid w:val="00F366F2"/>
    <w:rsid w:val="00F407EE"/>
    <w:rsid w:val="00F546BE"/>
    <w:rsid w:val="00F718BB"/>
    <w:rsid w:val="00F729A3"/>
    <w:rsid w:val="00F72C0E"/>
    <w:rsid w:val="00F74AC7"/>
    <w:rsid w:val="00F75A40"/>
    <w:rsid w:val="00F771CA"/>
    <w:rsid w:val="00F81434"/>
    <w:rsid w:val="00F819BA"/>
    <w:rsid w:val="00F82734"/>
    <w:rsid w:val="00F82FFC"/>
    <w:rsid w:val="00F90158"/>
    <w:rsid w:val="00F92A2B"/>
    <w:rsid w:val="00F94289"/>
    <w:rsid w:val="00FA0F63"/>
    <w:rsid w:val="00FA2411"/>
    <w:rsid w:val="00FA3F92"/>
    <w:rsid w:val="00FC4BA5"/>
    <w:rsid w:val="00FD1D29"/>
    <w:rsid w:val="00FD7461"/>
    <w:rsid w:val="00FE316C"/>
    <w:rsid w:val="00F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2D11F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C5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5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ascii="Calibri" w:eastAsia="Times New Roman" w:hAnsi="Calibri" w:cs="Times New Roman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3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1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3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customStyle="1" w:styleId="pkt">
    <w:name w:val="pkt"/>
    <w:basedOn w:val="Normalny"/>
    <w:link w:val="pktZnak"/>
    <w:rsid w:val="00BA58AA"/>
    <w:pPr>
      <w:spacing w:before="60" w:after="60"/>
      <w:ind w:left="851" w:hanging="295"/>
    </w:pPr>
    <w:rPr>
      <w:rFonts w:ascii="Times New Roman" w:eastAsiaTheme="minorEastAsia" w:hAnsi="Times New Roman"/>
      <w:sz w:val="24"/>
    </w:rPr>
  </w:style>
  <w:style w:type="character" w:customStyle="1" w:styleId="pktZnak">
    <w:name w:val="pkt Znak"/>
    <w:link w:val="pkt"/>
    <w:locked/>
    <w:rsid w:val="00BA58A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C58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10C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10C58"/>
    <w:pPr>
      <w:widowControl w:val="0"/>
      <w:autoSpaceDE w:val="0"/>
      <w:autoSpaceDN w:val="0"/>
      <w:ind w:left="836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10C58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8405B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653DA-55DB-47C4-8332-88EC066D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9</cp:revision>
  <cp:lastPrinted>2025-07-15T08:39:00Z</cp:lastPrinted>
  <dcterms:created xsi:type="dcterms:W3CDTF">2025-09-15T12:47:00Z</dcterms:created>
  <dcterms:modified xsi:type="dcterms:W3CDTF">2025-11-27T10:31:00Z</dcterms:modified>
</cp:coreProperties>
</file>